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3D66C" w14:textId="27D5DD6E" w:rsidR="000F4489" w:rsidRPr="004D7AE7" w:rsidRDefault="00501F1B" w:rsidP="000F4489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  <w:lang w:val="fr-CH"/>
        </w:rPr>
      </w:pPr>
      <w:r w:rsidRPr="004D7AE7">
        <w:rPr>
          <w:lang w:val="fr-CH"/>
        </w:rPr>
        <w:fldChar w:fldCharType="begin">
          <w:ffData>
            <w:name w:val="Texte2"/>
            <w:enabled/>
            <w:calcOnExit w:val="0"/>
            <w:textInput>
              <w:default w:val="Nom et prénom"/>
            </w:textInput>
          </w:ffData>
        </w:fldChar>
      </w:r>
      <w:bookmarkStart w:id="0" w:name="Texte2"/>
      <w:r w:rsidRPr="004D7AE7">
        <w:rPr>
          <w:lang w:val="fr-CH"/>
        </w:rPr>
        <w:instrText xml:space="preserve"> FORMTEXT </w:instrText>
      </w:r>
      <w:r w:rsidRPr="004D7AE7">
        <w:rPr>
          <w:lang w:val="fr-CH"/>
        </w:rPr>
      </w:r>
      <w:r w:rsidRPr="004D7AE7">
        <w:rPr>
          <w:lang w:val="fr-CH"/>
        </w:rPr>
        <w:fldChar w:fldCharType="separate"/>
      </w:r>
      <w:r w:rsidRPr="004D7AE7">
        <w:rPr>
          <w:noProof/>
          <w:lang w:val="fr-CH"/>
        </w:rPr>
        <w:t>Nom et prénom</w:t>
      </w:r>
      <w:r w:rsidRPr="004D7AE7">
        <w:rPr>
          <w:lang w:val="fr-CH"/>
        </w:rPr>
        <w:fldChar w:fldCharType="end"/>
      </w:r>
      <w:bookmarkEnd w:id="0"/>
    </w:p>
    <w:p w14:paraId="2986200E" w14:textId="0ECB2ECE" w:rsidR="00501F1B" w:rsidRPr="004D7AE7" w:rsidRDefault="00501F1B" w:rsidP="00501F1B">
      <w:pPr>
        <w:pStyle w:val="Adressedudestinatai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asciiTheme="minorHAnsi" w:hAnsiTheme="minorHAnsi"/>
          <w:sz w:val="22"/>
          <w:szCs w:val="22"/>
          <w:lang w:val="fr-CH"/>
        </w:rPr>
      </w:pPr>
      <w:r w:rsidRPr="004D7AE7">
        <w:rPr>
          <w:rFonts w:asciiTheme="minorHAnsi" w:hAnsiTheme="minorHAnsi"/>
          <w:sz w:val="22"/>
          <w:szCs w:val="22"/>
          <w:lang w:val="fr-CH"/>
        </w:rPr>
        <w:fldChar w:fldCharType="begin">
          <w:ffData>
            <w:name w:val="Texte3"/>
            <w:enabled/>
            <w:calcOnExit w:val="0"/>
            <w:textInput>
              <w:default w:val="Rue et numéro"/>
            </w:textInput>
          </w:ffData>
        </w:fldChar>
      </w:r>
      <w:bookmarkStart w:id="1" w:name="Texte3"/>
      <w:r w:rsidRPr="004D7AE7">
        <w:rPr>
          <w:rFonts w:asciiTheme="minorHAnsi" w:hAnsiTheme="minorHAnsi"/>
          <w:sz w:val="22"/>
          <w:szCs w:val="22"/>
          <w:lang w:val="fr-CH"/>
        </w:rPr>
        <w:instrText xml:space="preserve"> FORMTEXT </w:instrText>
      </w:r>
      <w:r w:rsidRPr="004D7AE7">
        <w:rPr>
          <w:rFonts w:asciiTheme="minorHAnsi" w:hAnsiTheme="minorHAnsi"/>
          <w:sz w:val="22"/>
          <w:szCs w:val="22"/>
          <w:lang w:val="fr-CH"/>
        </w:rPr>
      </w:r>
      <w:r w:rsidRPr="004D7AE7">
        <w:rPr>
          <w:rFonts w:asciiTheme="minorHAnsi" w:hAnsiTheme="minorHAnsi"/>
          <w:sz w:val="22"/>
          <w:szCs w:val="22"/>
          <w:lang w:val="fr-CH"/>
        </w:rPr>
        <w:fldChar w:fldCharType="separate"/>
      </w:r>
      <w:r w:rsidRPr="004D7AE7">
        <w:rPr>
          <w:rFonts w:asciiTheme="minorHAnsi" w:hAnsiTheme="minorHAnsi"/>
          <w:noProof/>
          <w:sz w:val="22"/>
          <w:szCs w:val="22"/>
          <w:lang w:val="fr-CH"/>
        </w:rPr>
        <w:t>Rue et numéro</w:t>
      </w:r>
      <w:r w:rsidRPr="004D7AE7">
        <w:rPr>
          <w:rFonts w:asciiTheme="minorHAnsi" w:hAnsiTheme="minorHAnsi"/>
          <w:sz w:val="22"/>
          <w:szCs w:val="22"/>
          <w:lang w:val="fr-CH"/>
        </w:rPr>
        <w:fldChar w:fldCharType="end"/>
      </w:r>
      <w:bookmarkEnd w:id="1"/>
    </w:p>
    <w:p w14:paraId="40BB7F9F" w14:textId="5A853AC6" w:rsidR="00501F1B" w:rsidRPr="004D7AE7" w:rsidRDefault="00501F1B" w:rsidP="000F4489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 Unicode MS" w:cs="Arial Unicode MS"/>
          <w:color w:val="000000"/>
          <w:u w:color="000000"/>
          <w:bdr w:val="nil"/>
          <w:lang w:val="fr-CH" w:eastAsia="fr-CH"/>
        </w:rPr>
      </w:pPr>
      <w:r w:rsidRPr="004D7AE7">
        <w:rPr>
          <w:rFonts w:eastAsia="Arial Unicode MS" w:cs="Arial Unicode MS"/>
          <w:color w:val="000000"/>
          <w:u w:color="000000"/>
          <w:bdr w:val="nil"/>
          <w:lang w:val="fr-CH" w:eastAsia="fr-CH"/>
        </w:rPr>
        <w:fldChar w:fldCharType="begin">
          <w:ffData>
            <w:name w:val="Texte4"/>
            <w:enabled/>
            <w:calcOnExit w:val="0"/>
            <w:textInput>
              <w:default w:val="NPA  ville"/>
            </w:textInput>
          </w:ffData>
        </w:fldChar>
      </w:r>
      <w:bookmarkStart w:id="2" w:name="Texte4"/>
      <w:r w:rsidRPr="004D7AE7">
        <w:rPr>
          <w:rFonts w:eastAsia="Arial Unicode MS" w:cs="Arial Unicode MS"/>
          <w:color w:val="000000"/>
          <w:u w:color="000000"/>
          <w:bdr w:val="nil"/>
          <w:lang w:val="fr-CH" w:eastAsia="fr-CH"/>
        </w:rPr>
        <w:instrText xml:space="preserve"> FORMTEXT </w:instrText>
      </w:r>
      <w:r w:rsidRPr="004D7AE7">
        <w:rPr>
          <w:rFonts w:eastAsia="Arial Unicode MS" w:cs="Arial Unicode MS"/>
          <w:color w:val="000000"/>
          <w:u w:color="000000"/>
          <w:bdr w:val="nil"/>
          <w:lang w:val="fr-CH" w:eastAsia="fr-CH"/>
        </w:rPr>
      </w:r>
      <w:r w:rsidRPr="004D7AE7">
        <w:rPr>
          <w:rFonts w:eastAsia="Arial Unicode MS" w:cs="Arial Unicode MS"/>
          <w:color w:val="000000"/>
          <w:u w:color="000000"/>
          <w:bdr w:val="nil"/>
          <w:lang w:val="fr-CH" w:eastAsia="fr-CH"/>
        </w:rPr>
        <w:fldChar w:fldCharType="separate"/>
      </w:r>
      <w:r w:rsidRPr="004D7AE7">
        <w:rPr>
          <w:rFonts w:eastAsia="Arial Unicode MS" w:cs="Arial Unicode MS"/>
          <w:noProof/>
          <w:color w:val="000000"/>
          <w:u w:color="000000"/>
          <w:bdr w:val="nil"/>
          <w:lang w:val="fr-CH" w:eastAsia="fr-CH"/>
        </w:rPr>
        <w:t>NPA  ville</w:t>
      </w:r>
      <w:r w:rsidRPr="004D7AE7">
        <w:rPr>
          <w:rFonts w:eastAsia="Arial Unicode MS" w:cs="Arial Unicode MS"/>
          <w:color w:val="000000"/>
          <w:u w:color="000000"/>
          <w:bdr w:val="nil"/>
          <w:lang w:val="fr-CH" w:eastAsia="fr-CH"/>
        </w:rPr>
        <w:fldChar w:fldCharType="end"/>
      </w:r>
      <w:bookmarkEnd w:id="2"/>
    </w:p>
    <w:p w14:paraId="577916AB" w14:textId="3A3D0304" w:rsidR="000F4489" w:rsidRPr="004D7AE7" w:rsidRDefault="000F4489" w:rsidP="00292107">
      <w:pPr>
        <w:pStyle w:val="Sansinterligne"/>
        <w:tabs>
          <w:tab w:val="left" w:pos="5387"/>
        </w:tabs>
        <w:spacing w:line="288" w:lineRule="auto"/>
        <w:rPr>
          <w:lang w:val="fr-CH"/>
        </w:rPr>
      </w:pPr>
      <w:r w:rsidRPr="004D7AE7">
        <w:rPr>
          <w:b/>
          <w:bCs/>
          <w:lang w:val="fr-CH"/>
        </w:rPr>
        <w:tab/>
      </w:r>
      <w:r w:rsidR="004F6B23">
        <w:rPr>
          <w:lang w:val="fr-CH"/>
        </w:rPr>
        <w:fldChar w:fldCharType="begin">
          <w:ffData>
            <w:name w:val="ListeDéroulante6"/>
            <w:enabled/>
            <w:calcOnExit w:val="0"/>
            <w:ddList>
              <w:listEntry w:val="Courrier A"/>
              <w:listEntry w:val="Recommandé"/>
            </w:ddList>
          </w:ffData>
        </w:fldChar>
      </w:r>
      <w:bookmarkStart w:id="3" w:name="ListeDéroulante6"/>
      <w:r w:rsidR="004F6B23">
        <w:rPr>
          <w:lang w:val="fr-CH"/>
        </w:rPr>
        <w:instrText xml:space="preserve"> FORMDROPDOWN </w:instrText>
      </w:r>
      <w:r w:rsidR="004F6B23">
        <w:rPr>
          <w:lang w:val="fr-CH"/>
        </w:rPr>
      </w:r>
      <w:r w:rsidR="004F6B23">
        <w:rPr>
          <w:lang w:val="fr-CH"/>
        </w:rPr>
        <w:fldChar w:fldCharType="separate"/>
      </w:r>
      <w:r w:rsidR="004F6B23">
        <w:rPr>
          <w:lang w:val="fr-CH"/>
        </w:rPr>
        <w:fldChar w:fldCharType="end"/>
      </w:r>
      <w:bookmarkEnd w:id="3"/>
      <w:r w:rsidRPr="004D7AE7">
        <w:rPr>
          <w:lang w:val="fr-CH"/>
        </w:rPr>
        <w:tab/>
      </w:r>
      <w:r w:rsidRPr="004D7AE7">
        <w:rPr>
          <w:lang w:val="fr-CH"/>
        </w:rPr>
        <w:tab/>
      </w:r>
    </w:p>
    <w:p w14:paraId="2E45002F" w14:textId="6F98733C" w:rsidR="000F4489" w:rsidRPr="004D7AE7" w:rsidRDefault="000F4489" w:rsidP="00292107">
      <w:pPr>
        <w:pStyle w:val="Sansinterligne"/>
        <w:tabs>
          <w:tab w:val="left" w:pos="5670"/>
        </w:tabs>
        <w:spacing w:line="288" w:lineRule="auto"/>
        <w:rPr>
          <w:lang w:val="fr-CH"/>
        </w:rPr>
      </w:pPr>
      <w:r w:rsidRPr="004D7AE7">
        <w:rPr>
          <w:lang w:val="fr-CH"/>
        </w:rPr>
        <w:tab/>
      </w:r>
    </w:p>
    <w:p w14:paraId="4283D4FB" w14:textId="48587963" w:rsidR="00292107" w:rsidRPr="004D7AE7" w:rsidRDefault="00501F1B" w:rsidP="00292107">
      <w:pPr>
        <w:pStyle w:val="Sansinterligne"/>
        <w:tabs>
          <w:tab w:val="left" w:pos="5387"/>
        </w:tabs>
        <w:spacing w:line="288" w:lineRule="auto"/>
        <w:ind w:left="5387"/>
        <w:rPr>
          <w:lang w:val="fr-CH"/>
        </w:rPr>
      </w:pPr>
      <w:r w:rsidRPr="004D7AE7">
        <w:rPr>
          <w:lang w:val="fr-CH"/>
        </w:rPr>
        <w:fldChar w:fldCharType="begin">
          <w:ffData>
            <w:name w:val="Texte6"/>
            <w:enabled/>
            <w:calcOnExit w:val="0"/>
            <w:textInput>
              <w:default w:val="Nom de l’assurance"/>
            </w:textInput>
          </w:ffData>
        </w:fldChar>
      </w:r>
      <w:bookmarkStart w:id="4" w:name="Texte6"/>
      <w:r w:rsidRPr="004D7AE7">
        <w:rPr>
          <w:lang w:val="fr-CH"/>
        </w:rPr>
        <w:instrText xml:space="preserve"> FORMTEXT </w:instrText>
      </w:r>
      <w:r w:rsidRPr="004D7AE7">
        <w:rPr>
          <w:lang w:val="fr-CH"/>
        </w:rPr>
      </w:r>
      <w:r w:rsidRPr="004D7AE7">
        <w:rPr>
          <w:lang w:val="fr-CH"/>
        </w:rPr>
        <w:fldChar w:fldCharType="separate"/>
      </w:r>
      <w:r w:rsidR="00292107" w:rsidRPr="004D7AE7">
        <w:rPr>
          <w:noProof/>
          <w:lang w:val="fr-CH"/>
        </w:rPr>
        <w:t>Nom de l'entreprise</w:t>
      </w:r>
      <w:r w:rsidRPr="004D7AE7">
        <w:rPr>
          <w:lang w:val="fr-CH"/>
        </w:rPr>
        <w:fldChar w:fldCharType="end"/>
      </w:r>
      <w:bookmarkEnd w:id="4"/>
      <w:r w:rsidR="000F4489" w:rsidRPr="004D7AE7">
        <w:rPr>
          <w:lang w:val="fr-CH"/>
        </w:rPr>
        <w:tab/>
      </w:r>
    </w:p>
    <w:p w14:paraId="7C5FD1EC" w14:textId="77777777" w:rsidR="00292107" w:rsidRPr="004D7AE7" w:rsidRDefault="00501F1B" w:rsidP="00292107">
      <w:pPr>
        <w:pStyle w:val="Sansinterligne"/>
        <w:tabs>
          <w:tab w:val="left" w:pos="5387"/>
        </w:tabs>
        <w:spacing w:line="288" w:lineRule="auto"/>
        <w:ind w:left="5387"/>
        <w:rPr>
          <w:lang w:val="fr-CH"/>
        </w:rPr>
      </w:pPr>
      <w:r w:rsidRPr="004D7AE7">
        <w:rPr>
          <w:lang w:val="fr-CH"/>
        </w:rPr>
        <w:fldChar w:fldCharType="begin">
          <w:ffData>
            <w:name w:val="Texte7"/>
            <w:enabled/>
            <w:calcOnExit w:val="0"/>
            <w:textInput>
              <w:default w:val="Rue et numéro"/>
            </w:textInput>
          </w:ffData>
        </w:fldChar>
      </w:r>
      <w:bookmarkStart w:id="5" w:name="Texte7"/>
      <w:r w:rsidRPr="004D7AE7">
        <w:rPr>
          <w:lang w:val="fr-CH"/>
        </w:rPr>
        <w:instrText xml:space="preserve"> FORMTEXT </w:instrText>
      </w:r>
      <w:r w:rsidRPr="004D7AE7">
        <w:rPr>
          <w:lang w:val="fr-CH"/>
        </w:rPr>
      </w:r>
      <w:r w:rsidRPr="004D7AE7">
        <w:rPr>
          <w:lang w:val="fr-CH"/>
        </w:rPr>
        <w:fldChar w:fldCharType="separate"/>
      </w:r>
      <w:r w:rsidRPr="004D7AE7">
        <w:rPr>
          <w:noProof/>
          <w:lang w:val="fr-CH"/>
        </w:rPr>
        <w:t>Rue et numéro</w:t>
      </w:r>
      <w:r w:rsidRPr="004D7AE7">
        <w:rPr>
          <w:lang w:val="fr-CH"/>
        </w:rPr>
        <w:fldChar w:fldCharType="end"/>
      </w:r>
      <w:bookmarkEnd w:id="5"/>
    </w:p>
    <w:p w14:paraId="6495E05C" w14:textId="32A19863" w:rsidR="000F4489" w:rsidRPr="004D7AE7" w:rsidRDefault="00501F1B" w:rsidP="00292107">
      <w:pPr>
        <w:pStyle w:val="Sansinterligne"/>
        <w:tabs>
          <w:tab w:val="left" w:pos="5387"/>
        </w:tabs>
        <w:spacing w:line="288" w:lineRule="auto"/>
        <w:ind w:left="5387"/>
        <w:rPr>
          <w:lang w:val="fr-CH"/>
        </w:rPr>
      </w:pPr>
      <w:r w:rsidRPr="004D7AE7">
        <w:rPr>
          <w:lang w:val="fr-CH"/>
        </w:rPr>
        <w:fldChar w:fldCharType="begin">
          <w:ffData>
            <w:name w:val="Texte8"/>
            <w:enabled/>
            <w:calcOnExit w:val="0"/>
            <w:textInput>
              <w:default w:val="NPA ville"/>
            </w:textInput>
          </w:ffData>
        </w:fldChar>
      </w:r>
      <w:bookmarkStart w:id="6" w:name="Texte8"/>
      <w:r w:rsidRPr="004D7AE7">
        <w:rPr>
          <w:lang w:val="fr-CH"/>
        </w:rPr>
        <w:instrText xml:space="preserve"> FORMTEXT </w:instrText>
      </w:r>
      <w:r w:rsidRPr="004D7AE7">
        <w:rPr>
          <w:lang w:val="fr-CH"/>
        </w:rPr>
      </w:r>
      <w:r w:rsidRPr="004D7AE7">
        <w:rPr>
          <w:lang w:val="fr-CH"/>
        </w:rPr>
        <w:fldChar w:fldCharType="separate"/>
      </w:r>
      <w:r w:rsidRPr="004D7AE7">
        <w:rPr>
          <w:noProof/>
          <w:lang w:val="fr-CH"/>
        </w:rPr>
        <w:t>NPA ville</w:t>
      </w:r>
      <w:r w:rsidRPr="004D7AE7">
        <w:rPr>
          <w:lang w:val="fr-CH"/>
        </w:rPr>
        <w:fldChar w:fldCharType="end"/>
      </w:r>
      <w:bookmarkEnd w:id="6"/>
    </w:p>
    <w:p w14:paraId="5484ED7C" w14:textId="64CD2281" w:rsidR="000F4489" w:rsidRPr="004D7AE7" w:rsidRDefault="000F4489" w:rsidP="000F4489">
      <w:pPr>
        <w:pStyle w:val="Sansinterligne"/>
        <w:tabs>
          <w:tab w:val="left" w:pos="6237"/>
        </w:tabs>
        <w:spacing w:line="288" w:lineRule="auto"/>
        <w:rPr>
          <w:rFonts w:eastAsia="Arial" w:cs="Arial"/>
          <w:i/>
          <w:iCs/>
          <w:sz w:val="24"/>
          <w:szCs w:val="24"/>
          <w:lang w:val="fr-CH"/>
        </w:rPr>
      </w:pPr>
      <w:r w:rsidRPr="004D7AE7">
        <w:rPr>
          <w:rFonts w:hAnsi="Arial"/>
          <w:lang w:val="fr-CH"/>
        </w:rPr>
        <w:tab/>
      </w:r>
    </w:p>
    <w:p w14:paraId="1F2E3C3B" w14:textId="61861A17" w:rsidR="000F4489" w:rsidRPr="004D7AE7" w:rsidRDefault="000F4489" w:rsidP="000F4489">
      <w:pPr>
        <w:pStyle w:val="Titre1"/>
        <w:tabs>
          <w:tab w:val="left" w:pos="6804"/>
          <w:tab w:val="left" w:pos="7371"/>
        </w:tabs>
        <w:rPr>
          <w:rFonts w:asciiTheme="minorHAnsi" w:hAnsiTheme="minorHAnsi"/>
          <w:lang w:val="fr-CH"/>
        </w:rPr>
      </w:pPr>
      <w:r w:rsidRPr="004D7AE7">
        <w:rPr>
          <w:rFonts w:asciiTheme="minorHAnsi" w:hAnsiTheme="minorHAnsi"/>
          <w:lang w:val="fr-CH"/>
        </w:rPr>
        <w:tab/>
      </w:r>
    </w:p>
    <w:p w14:paraId="4AA0C5B9" w14:textId="626A7EAF" w:rsidR="00240474" w:rsidRPr="004D7AE7" w:rsidRDefault="00240474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lang w:val="fr-CH"/>
        </w:rPr>
      </w:pPr>
      <w:r w:rsidRPr="004D7AE7">
        <w:rPr>
          <w:u w:val="single"/>
          <w:lang w:val="fr-CH"/>
        </w:rPr>
        <w:t>Concerne</w:t>
      </w:r>
      <w:r w:rsidR="009D34DC" w:rsidRPr="004D7AE7">
        <w:rPr>
          <w:u w:val="single"/>
          <w:lang w:val="fr-CH"/>
        </w:rPr>
        <w:t>:</w:t>
      </w:r>
      <w:r w:rsidR="004744F0" w:rsidRPr="004D7AE7">
        <w:rPr>
          <w:lang w:val="fr-CH"/>
        </w:rPr>
        <w:t xml:space="preserve"> Résiliation </w:t>
      </w:r>
      <w:r w:rsidRPr="004D7AE7">
        <w:rPr>
          <w:lang w:val="fr-CH"/>
        </w:rPr>
        <w:t xml:space="preserve">du </w:t>
      </w:r>
      <w:r w:rsidR="00260A3F" w:rsidRPr="004D7AE7">
        <w:rPr>
          <w:lang w:val="fr-CH"/>
        </w:rPr>
        <w:fldChar w:fldCharType="begin">
          <w:ffData>
            <w:name w:val="ListeDéroulante3"/>
            <w:enabled/>
            <w:calcOnExit w:val="0"/>
            <w:ddList>
              <w:listEntry w:val="contrat"/>
              <w:listEntry w:val="abonnement"/>
            </w:ddList>
          </w:ffData>
        </w:fldChar>
      </w:r>
      <w:bookmarkStart w:id="7" w:name="ListeDéroulante3"/>
      <w:r w:rsidR="00260A3F" w:rsidRPr="004D7AE7">
        <w:rPr>
          <w:lang w:val="fr-CH"/>
        </w:rPr>
        <w:instrText xml:space="preserve"> FORMDROPDOWN </w:instrText>
      </w:r>
      <w:r w:rsidR="00260A3F" w:rsidRPr="004D7AE7">
        <w:rPr>
          <w:lang w:val="fr-CH"/>
        </w:rPr>
      </w:r>
      <w:r w:rsidR="00260A3F" w:rsidRPr="004D7AE7">
        <w:rPr>
          <w:lang w:val="fr-CH"/>
        </w:rPr>
        <w:fldChar w:fldCharType="separate"/>
      </w:r>
      <w:r w:rsidR="00260A3F" w:rsidRPr="004D7AE7">
        <w:rPr>
          <w:lang w:val="fr-CH"/>
        </w:rPr>
        <w:fldChar w:fldCharType="end"/>
      </w:r>
      <w:bookmarkEnd w:id="7"/>
      <w:r w:rsidRPr="004D7AE7">
        <w:rPr>
          <w:lang w:val="fr-CH"/>
        </w:rPr>
        <w:t xml:space="preserve"> N°</w:t>
      </w:r>
      <w:r w:rsidR="00260A3F" w:rsidRPr="004D7AE7">
        <w:rPr>
          <w:lang w:val="fr-CH"/>
        </w:rPr>
        <w:t xml:space="preserve"> </w:t>
      </w:r>
      <w:r w:rsidRPr="004D7AE7">
        <w:rPr>
          <w:lang w:val="fr-CH"/>
        </w:rPr>
        <w:fldChar w:fldCharType="begin">
          <w:ffData>
            <w:name w:val="Texte16"/>
            <w:enabled/>
            <w:calcOnExit w:val="0"/>
            <w:textInput>
              <w:default w:val="N°du contrat/abonnement"/>
            </w:textInput>
          </w:ffData>
        </w:fldChar>
      </w:r>
      <w:r w:rsidRPr="004D7AE7">
        <w:rPr>
          <w:lang w:val="fr-CH"/>
        </w:rPr>
        <w:instrText xml:space="preserve"> FORMTEXT </w:instrText>
      </w:r>
      <w:r w:rsidRPr="004D7AE7">
        <w:rPr>
          <w:lang w:val="fr-CH"/>
        </w:rPr>
      </w:r>
      <w:r w:rsidRPr="004D7AE7">
        <w:rPr>
          <w:lang w:val="fr-CH"/>
        </w:rPr>
        <w:fldChar w:fldCharType="separate"/>
      </w:r>
      <w:r w:rsidR="007F0D05" w:rsidRPr="004D7AE7">
        <w:rPr>
          <w:noProof/>
          <w:lang w:val="fr-CH"/>
        </w:rPr>
        <w:t xml:space="preserve"> numéro </w:t>
      </w:r>
      <w:r w:rsidRPr="004D7AE7">
        <w:rPr>
          <w:noProof/>
          <w:lang w:val="fr-CH"/>
        </w:rPr>
        <w:t>du contrat/abonnement</w:t>
      </w:r>
      <w:r w:rsidRPr="004D7AE7">
        <w:rPr>
          <w:lang w:val="fr-CH"/>
        </w:rPr>
        <w:fldChar w:fldCharType="end"/>
      </w:r>
      <w:r w:rsidR="004744F0" w:rsidRPr="004D7AE7">
        <w:rPr>
          <w:lang w:val="fr-CH"/>
        </w:rPr>
        <w:br/>
      </w:r>
    </w:p>
    <w:p w14:paraId="65243ECB" w14:textId="77777777" w:rsidR="00240474" w:rsidRPr="004D7AE7" w:rsidRDefault="00240474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lang w:val="fr-CH"/>
        </w:rPr>
      </w:pPr>
    </w:p>
    <w:p w14:paraId="5D232283" w14:textId="178846E5" w:rsidR="00240474" w:rsidRPr="004D7AE7" w:rsidRDefault="004744F0" w:rsidP="00240474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lang w:val="fr-CH"/>
        </w:rPr>
      </w:pPr>
      <w:r w:rsidRPr="004D7AE7">
        <w:rPr>
          <w:lang w:val="fr-CH"/>
        </w:rPr>
        <w:t>Madame, Monsieur,</w:t>
      </w:r>
      <w:r w:rsidRPr="004D7AE7">
        <w:rPr>
          <w:lang w:val="fr-CH"/>
        </w:rPr>
        <w:br/>
      </w:r>
      <w:r w:rsidRPr="004D7AE7">
        <w:rPr>
          <w:lang w:val="fr-CH"/>
        </w:rPr>
        <w:br/>
      </w:r>
      <w:r w:rsidR="00240474" w:rsidRPr="004D7AE7">
        <w:rPr>
          <w:lang w:val="fr-CH"/>
        </w:rPr>
        <w:t xml:space="preserve">Je vous informe par la présente du décès de </w:t>
      </w:r>
      <w:r w:rsidR="00240474" w:rsidRPr="004D7AE7">
        <w:rPr>
          <w:lang w:val="fr-CH"/>
        </w:rPr>
        <w:fldChar w:fldCharType="begin">
          <w:ffData>
            <w:name w:val="ListeDéroulante1"/>
            <w:enabled/>
            <w:calcOnExit/>
            <w:ddList>
              <w:listEntry w:val="M."/>
              <w:listEntry w:val="Mme"/>
            </w:ddList>
          </w:ffData>
        </w:fldChar>
      </w:r>
      <w:bookmarkStart w:id="8" w:name="ListeDéroulante1"/>
      <w:r w:rsidR="00240474" w:rsidRPr="004D7AE7">
        <w:rPr>
          <w:lang w:val="fr-CH"/>
        </w:rPr>
        <w:instrText xml:space="preserve"> FORMDROPDOWN </w:instrText>
      </w:r>
      <w:r w:rsidR="00240474" w:rsidRPr="004D7AE7">
        <w:rPr>
          <w:lang w:val="fr-CH"/>
        </w:rPr>
      </w:r>
      <w:r w:rsidR="00240474" w:rsidRPr="004D7AE7">
        <w:rPr>
          <w:lang w:val="fr-CH"/>
        </w:rPr>
        <w:fldChar w:fldCharType="separate"/>
      </w:r>
      <w:r w:rsidR="00240474" w:rsidRPr="004D7AE7">
        <w:rPr>
          <w:lang w:val="fr-CH"/>
        </w:rPr>
        <w:fldChar w:fldCharType="end"/>
      </w:r>
      <w:bookmarkEnd w:id="8"/>
      <w:r w:rsidR="00240474" w:rsidRPr="004D7AE7">
        <w:rPr>
          <w:lang w:val="fr-CH"/>
        </w:rPr>
        <w:t xml:space="preserve"> </w:t>
      </w:r>
      <w:r w:rsidR="00240474" w:rsidRPr="004D7AE7">
        <w:rPr>
          <w:lang w:val="fr-CH"/>
        </w:rPr>
        <w:fldChar w:fldCharType="begin">
          <w:ffData>
            <w:name w:val="Texte9"/>
            <w:enabled/>
            <w:calcOnExit w:val="0"/>
            <w:textInput>
              <w:default w:val="Nom et Prénom"/>
            </w:textInput>
          </w:ffData>
        </w:fldChar>
      </w:r>
      <w:bookmarkStart w:id="9" w:name="Texte9"/>
      <w:r w:rsidR="00240474" w:rsidRPr="004D7AE7">
        <w:rPr>
          <w:lang w:val="fr-CH"/>
        </w:rPr>
        <w:instrText xml:space="preserve"> FORMTEXT </w:instrText>
      </w:r>
      <w:r w:rsidR="00240474" w:rsidRPr="004D7AE7">
        <w:rPr>
          <w:lang w:val="fr-CH"/>
        </w:rPr>
      </w:r>
      <w:r w:rsidR="00240474" w:rsidRPr="004D7AE7">
        <w:rPr>
          <w:lang w:val="fr-CH"/>
        </w:rPr>
        <w:fldChar w:fldCharType="separate"/>
      </w:r>
      <w:r w:rsidR="00240474" w:rsidRPr="004D7AE7">
        <w:rPr>
          <w:noProof/>
          <w:lang w:val="fr-CH"/>
        </w:rPr>
        <w:t>Nom et Prénom</w:t>
      </w:r>
      <w:r w:rsidR="00240474" w:rsidRPr="004D7AE7">
        <w:rPr>
          <w:lang w:val="fr-CH"/>
        </w:rPr>
        <w:fldChar w:fldCharType="end"/>
      </w:r>
      <w:bookmarkEnd w:id="9"/>
      <w:r w:rsidR="00240474" w:rsidRPr="004D7AE7">
        <w:rPr>
          <w:lang w:val="fr-CH"/>
        </w:rPr>
        <w:t xml:space="preserve"> survenu le </w:t>
      </w:r>
      <w:r w:rsidR="00561A80" w:rsidRPr="004D7AE7">
        <w:rPr>
          <w:lang w:val="fr-CH"/>
        </w:rPr>
        <w:fldChar w:fldCharType="begin">
          <w:ffData>
            <w:name w:val="Texte10"/>
            <w:enabled/>
            <w:calcOnExit w:val="0"/>
            <w:textInput>
              <w:default w:val="date"/>
            </w:textInput>
          </w:ffData>
        </w:fldChar>
      </w:r>
      <w:bookmarkStart w:id="10" w:name="Texte10"/>
      <w:r w:rsidR="00561A80" w:rsidRPr="004D7AE7">
        <w:rPr>
          <w:lang w:val="fr-CH"/>
        </w:rPr>
        <w:instrText xml:space="preserve"> FORMTEXT </w:instrText>
      </w:r>
      <w:r w:rsidR="00561A80" w:rsidRPr="004D7AE7">
        <w:rPr>
          <w:lang w:val="fr-CH"/>
        </w:rPr>
      </w:r>
      <w:r w:rsidR="00561A80" w:rsidRPr="004D7AE7">
        <w:rPr>
          <w:lang w:val="fr-CH"/>
        </w:rPr>
        <w:fldChar w:fldCharType="separate"/>
      </w:r>
      <w:r w:rsidR="00561A80" w:rsidRPr="004D7AE7">
        <w:rPr>
          <w:noProof/>
          <w:lang w:val="fr-CH"/>
        </w:rPr>
        <w:t>date</w:t>
      </w:r>
      <w:r w:rsidR="00561A80" w:rsidRPr="004D7AE7">
        <w:rPr>
          <w:lang w:val="fr-CH"/>
        </w:rPr>
        <w:fldChar w:fldCharType="end"/>
      </w:r>
      <w:bookmarkEnd w:id="10"/>
      <w:r w:rsidR="00561A80" w:rsidRPr="004D7AE7">
        <w:rPr>
          <w:lang w:val="fr-CH"/>
        </w:rPr>
        <w:t>.</w:t>
      </w:r>
    </w:p>
    <w:p w14:paraId="46B73B7F" w14:textId="12BF9448" w:rsidR="00240474" w:rsidRPr="004D7AE7" w:rsidRDefault="00240474" w:rsidP="00240474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lang w:val="fr-CH"/>
        </w:rPr>
      </w:pPr>
      <w:r w:rsidRPr="004D7AE7">
        <w:rPr>
          <w:lang w:val="fr-CH"/>
        </w:rPr>
        <w:fldChar w:fldCharType="begin">
          <w:ffData>
            <w:name w:val="ListeDéroulante4"/>
            <w:enabled/>
            <w:calcOnExit w:val="0"/>
            <w:ddList>
              <w:listEntry w:val="Il"/>
              <w:listEntry w:val="Elle"/>
            </w:ddList>
          </w:ffData>
        </w:fldChar>
      </w:r>
      <w:bookmarkStart w:id="11" w:name="ListeDéroulante4"/>
      <w:r w:rsidRPr="004D7AE7">
        <w:rPr>
          <w:lang w:val="fr-CH"/>
        </w:rPr>
        <w:instrText xml:space="preserve"> FORMDROPDOWN </w:instrText>
      </w:r>
      <w:r w:rsidRPr="004D7AE7">
        <w:rPr>
          <w:lang w:val="fr-CH"/>
        </w:rPr>
      </w:r>
      <w:r w:rsidRPr="004D7AE7">
        <w:rPr>
          <w:lang w:val="fr-CH"/>
        </w:rPr>
        <w:fldChar w:fldCharType="separate"/>
      </w:r>
      <w:r w:rsidRPr="004D7AE7">
        <w:rPr>
          <w:lang w:val="fr-CH"/>
        </w:rPr>
        <w:fldChar w:fldCharType="end"/>
      </w:r>
      <w:bookmarkEnd w:id="11"/>
      <w:r w:rsidRPr="004D7AE7">
        <w:rPr>
          <w:lang w:val="fr-CH"/>
        </w:rPr>
        <w:t xml:space="preserve"> était titulaire du contrat mentionné en titre et </w:t>
      </w:r>
      <w:r w:rsidRPr="004D7AE7">
        <w:rPr>
          <w:lang w:val="fr-CH"/>
        </w:rPr>
        <w:fldChar w:fldCharType="begin">
          <w:ffData>
            <w:name w:val="ListeDéroulante5"/>
            <w:enabled/>
            <w:calcOnExit w:val="0"/>
            <w:ddList>
              <w:listEntry w:val="domicilié "/>
              <w:listEntry w:val="domiciliée "/>
            </w:ddList>
          </w:ffData>
        </w:fldChar>
      </w:r>
      <w:r w:rsidRPr="004D7AE7">
        <w:rPr>
          <w:lang w:val="fr-CH"/>
        </w:rPr>
        <w:instrText xml:space="preserve"> FORMDROPDOWN </w:instrText>
      </w:r>
      <w:r w:rsidRPr="004D7AE7">
        <w:rPr>
          <w:lang w:val="fr-CH"/>
        </w:rPr>
      </w:r>
      <w:r w:rsidRPr="004D7AE7">
        <w:rPr>
          <w:lang w:val="fr-CH"/>
        </w:rPr>
        <w:fldChar w:fldCharType="separate"/>
      </w:r>
      <w:r w:rsidRPr="004D7AE7">
        <w:rPr>
          <w:lang w:val="fr-CH"/>
        </w:rPr>
        <w:fldChar w:fldCharType="end"/>
      </w:r>
      <w:r w:rsidRPr="004D7AE7">
        <w:rPr>
          <w:lang w:val="fr-CH"/>
        </w:rPr>
        <w:t xml:space="preserve">à l’adresse suivante: </w:t>
      </w:r>
      <w:r w:rsidRPr="004D7AE7">
        <w:rPr>
          <w:lang w:val="fr-CH"/>
        </w:rPr>
        <w:fldChar w:fldCharType="begin">
          <w:ffData>
            <w:name w:val="Texte12"/>
            <w:enabled/>
            <w:calcOnExit w:val="0"/>
            <w:textInput>
              <w:default w:val="adresse complète du défunt"/>
            </w:textInput>
          </w:ffData>
        </w:fldChar>
      </w:r>
      <w:bookmarkStart w:id="12" w:name="Texte12"/>
      <w:r w:rsidRPr="004D7AE7">
        <w:rPr>
          <w:lang w:val="fr-CH"/>
        </w:rPr>
        <w:instrText xml:space="preserve"> FORMTEXT </w:instrText>
      </w:r>
      <w:r w:rsidRPr="004D7AE7">
        <w:rPr>
          <w:lang w:val="fr-CH"/>
        </w:rPr>
      </w:r>
      <w:r w:rsidRPr="004D7AE7">
        <w:rPr>
          <w:lang w:val="fr-CH"/>
        </w:rPr>
        <w:fldChar w:fldCharType="separate"/>
      </w:r>
      <w:r w:rsidRPr="004D7AE7">
        <w:rPr>
          <w:noProof/>
          <w:lang w:val="fr-CH"/>
        </w:rPr>
        <w:t>adresse complète du défunt</w:t>
      </w:r>
      <w:r w:rsidRPr="004D7AE7">
        <w:rPr>
          <w:lang w:val="fr-CH"/>
        </w:rPr>
        <w:fldChar w:fldCharType="end"/>
      </w:r>
      <w:bookmarkEnd w:id="12"/>
      <w:r w:rsidRPr="004D7AE7">
        <w:rPr>
          <w:lang w:val="fr-CH"/>
        </w:rPr>
        <w:t>.</w:t>
      </w:r>
      <w:r w:rsidR="004744F0" w:rsidRPr="004D7AE7">
        <w:rPr>
          <w:lang w:val="fr-CH"/>
        </w:rPr>
        <w:br/>
      </w:r>
    </w:p>
    <w:p w14:paraId="08283249" w14:textId="1A9BF10C" w:rsidR="009D34DC" w:rsidRPr="004D7AE7" w:rsidRDefault="009D34DC" w:rsidP="00240474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lang w:val="fr-CH"/>
        </w:rPr>
      </w:pPr>
      <w:r w:rsidRPr="004D7AE7">
        <w:rPr>
          <w:lang w:val="fr-CH"/>
        </w:rPr>
        <w:t>Je v</w:t>
      </w:r>
      <w:r w:rsidR="004744F0" w:rsidRPr="004D7AE7">
        <w:rPr>
          <w:lang w:val="fr-CH"/>
        </w:rPr>
        <w:t xml:space="preserve">ous prie de bien vouloir procéder à la résiliation </w:t>
      </w:r>
      <w:r w:rsidR="00C620BE" w:rsidRPr="004D7AE7">
        <w:rPr>
          <w:lang w:val="fr-CH"/>
        </w:rPr>
        <w:fldChar w:fldCharType="begin">
          <w:ffData>
            <w:name w:val="ListeDéroulante5"/>
            <w:enabled/>
            <w:calcOnExit w:val="0"/>
            <w:ddList>
              <w:listEntry w:val="de l'abonnement"/>
              <w:listEntry w:val="du contrat"/>
            </w:ddList>
          </w:ffData>
        </w:fldChar>
      </w:r>
      <w:bookmarkStart w:id="13" w:name="ListeDéroulante5"/>
      <w:r w:rsidR="00C620BE" w:rsidRPr="004D7AE7">
        <w:rPr>
          <w:lang w:val="fr-CH"/>
        </w:rPr>
        <w:instrText xml:space="preserve"> FORMDROPDOWN </w:instrText>
      </w:r>
      <w:r w:rsidR="00C620BE" w:rsidRPr="004D7AE7">
        <w:rPr>
          <w:lang w:val="fr-CH"/>
        </w:rPr>
      </w:r>
      <w:r w:rsidR="00C620BE" w:rsidRPr="004D7AE7">
        <w:rPr>
          <w:lang w:val="fr-CH"/>
        </w:rPr>
        <w:fldChar w:fldCharType="separate"/>
      </w:r>
      <w:r w:rsidR="00C620BE" w:rsidRPr="004D7AE7">
        <w:rPr>
          <w:lang w:val="fr-CH"/>
        </w:rPr>
        <w:fldChar w:fldCharType="end"/>
      </w:r>
      <w:bookmarkEnd w:id="13"/>
      <w:r w:rsidRPr="004D7AE7">
        <w:rPr>
          <w:lang w:val="fr-CH"/>
        </w:rPr>
        <w:t xml:space="preserve"> </w:t>
      </w:r>
      <w:r w:rsidR="004744F0" w:rsidRPr="004D7AE7">
        <w:rPr>
          <w:lang w:val="fr-CH"/>
        </w:rPr>
        <w:t>précité dans les meilleurs délais.</w:t>
      </w:r>
      <w:r w:rsidR="004744F0" w:rsidRPr="004D7AE7">
        <w:rPr>
          <w:lang w:val="fr-CH"/>
        </w:rPr>
        <w:br/>
        <w:t>Je vous remercie de m’indiquer les modalités de clôture et de remboursement</w:t>
      </w:r>
      <w:r w:rsidR="00987800" w:rsidRPr="004D7AE7">
        <w:rPr>
          <w:lang w:val="fr-CH"/>
        </w:rPr>
        <w:t>s</w:t>
      </w:r>
      <w:r w:rsidR="004744F0" w:rsidRPr="004D7AE7">
        <w:rPr>
          <w:lang w:val="fr-CH"/>
        </w:rPr>
        <w:t xml:space="preserve"> éventuel</w:t>
      </w:r>
      <w:r w:rsidR="00987800" w:rsidRPr="004D7AE7">
        <w:rPr>
          <w:lang w:val="fr-CH"/>
        </w:rPr>
        <w:t>s</w:t>
      </w:r>
      <w:r w:rsidR="004744F0" w:rsidRPr="004D7AE7">
        <w:rPr>
          <w:lang w:val="fr-CH"/>
        </w:rPr>
        <w:t xml:space="preserve">. </w:t>
      </w:r>
    </w:p>
    <w:p w14:paraId="54F65E05" w14:textId="77777777" w:rsidR="009D34DC" w:rsidRPr="004D7AE7" w:rsidRDefault="009D34DC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lang w:val="fr-CH"/>
        </w:rPr>
      </w:pPr>
    </w:p>
    <w:p w14:paraId="384CF2A2" w14:textId="74A5729F" w:rsidR="00765EC0" w:rsidRPr="004D7AE7" w:rsidRDefault="004744F0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  <w:lang w:val="fr-CH"/>
        </w:rPr>
      </w:pPr>
      <w:r w:rsidRPr="004D7AE7">
        <w:rPr>
          <w:lang w:val="fr-CH"/>
        </w:rPr>
        <w:t>Vous trouverez ci-joint une copie de l’acte de décès</w:t>
      </w:r>
      <w:r w:rsidR="008D6FFA" w:rsidRPr="004D7AE7">
        <w:rPr>
          <w:lang w:val="fr-CH"/>
        </w:rPr>
        <w:t xml:space="preserve">, ainsi qu’une copie </w:t>
      </w:r>
      <w:r w:rsidR="00561A80" w:rsidRPr="004D7AE7">
        <w:rPr>
          <w:lang w:val="fr-CH"/>
        </w:rPr>
        <w:fldChar w:fldCharType="begin">
          <w:ffData>
            <w:name w:val="ListeDéroulante2"/>
            <w:enabled/>
            <w:calcOnExit w:val="0"/>
            <w:ddList>
              <w:listEntry w:val="de mon passeport."/>
              <w:listEntry w:val="de mon permis C."/>
              <w:listEntry w:val="de ma carte d'identité."/>
            </w:ddList>
          </w:ffData>
        </w:fldChar>
      </w:r>
      <w:bookmarkStart w:id="14" w:name="ListeDéroulante2"/>
      <w:r w:rsidR="00561A80" w:rsidRPr="004D7AE7">
        <w:rPr>
          <w:lang w:val="fr-CH"/>
        </w:rPr>
        <w:instrText xml:space="preserve"> FORMDROPDOWN </w:instrText>
      </w:r>
      <w:r w:rsidR="00561A80" w:rsidRPr="004D7AE7">
        <w:rPr>
          <w:lang w:val="fr-CH"/>
        </w:rPr>
      </w:r>
      <w:r w:rsidR="00561A80" w:rsidRPr="004D7AE7">
        <w:rPr>
          <w:lang w:val="fr-CH"/>
        </w:rPr>
        <w:fldChar w:fldCharType="separate"/>
      </w:r>
      <w:r w:rsidR="00561A80" w:rsidRPr="004D7AE7">
        <w:rPr>
          <w:lang w:val="fr-CH"/>
        </w:rPr>
        <w:fldChar w:fldCharType="end"/>
      </w:r>
      <w:bookmarkEnd w:id="14"/>
      <w:r w:rsidR="008D6FFA" w:rsidRPr="004D7AE7">
        <w:rPr>
          <w:lang w:val="fr-CH"/>
        </w:rPr>
        <w:t xml:space="preserve"> </w:t>
      </w:r>
      <w:r w:rsidRPr="004D7AE7">
        <w:rPr>
          <w:lang w:val="fr-CH"/>
        </w:rPr>
        <w:br/>
        <w:t>Je reste à disposition pour tout complément.</w:t>
      </w:r>
      <w:r w:rsidRPr="004D7AE7">
        <w:rPr>
          <w:lang w:val="fr-CH"/>
        </w:rPr>
        <w:br/>
      </w:r>
      <w:r w:rsidRPr="004D7AE7">
        <w:rPr>
          <w:lang w:val="fr-CH"/>
        </w:rPr>
        <w:br/>
        <w:t>Avec mes salutations distinguées</w:t>
      </w:r>
      <w:r w:rsidR="00C620BE" w:rsidRPr="004D7AE7">
        <w:rPr>
          <w:lang w:val="fr-CH"/>
        </w:rPr>
        <w:t>.</w:t>
      </w:r>
      <w:r w:rsidRPr="004D7AE7">
        <w:rPr>
          <w:lang w:val="fr-CH"/>
        </w:rPr>
        <w:br/>
      </w:r>
      <w:r w:rsidRPr="004D7AE7">
        <w:rPr>
          <w:lang w:val="fr-CH"/>
        </w:rPr>
        <w:br/>
      </w:r>
    </w:p>
    <w:p w14:paraId="0B85A8E4" w14:textId="77777777" w:rsidR="00603AB5" w:rsidRPr="004D7AE7" w:rsidRDefault="00603AB5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  <w:lang w:val="fr-CH"/>
        </w:rPr>
      </w:pPr>
    </w:p>
    <w:p w14:paraId="7F2365FD" w14:textId="77777777" w:rsidR="00603AB5" w:rsidRPr="004D7AE7" w:rsidRDefault="00603AB5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  <w:lang w:val="fr-CH"/>
        </w:rPr>
      </w:pPr>
    </w:p>
    <w:p w14:paraId="5C1768BA" w14:textId="77777777" w:rsidR="00603AB5" w:rsidRPr="004D7AE7" w:rsidRDefault="00603AB5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" w:cs="Arial"/>
          <w:i/>
          <w:iCs/>
          <w:lang w:val="fr-CH"/>
        </w:rPr>
      </w:pPr>
    </w:p>
    <w:p w14:paraId="0B9A786D" w14:textId="1C9B9050" w:rsidR="00765EC0" w:rsidRPr="004D7AE7" w:rsidRDefault="00765EC0" w:rsidP="00765EC0">
      <w:pPr>
        <w:pStyle w:val="Sansinterlig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88" w:lineRule="auto"/>
        <w:rPr>
          <w:rFonts w:eastAsia="Arial Unicode MS" w:cs="Arial Unicode MS"/>
          <w:color w:val="000000"/>
          <w:u w:color="000000"/>
          <w:bdr w:val="nil"/>
          <w:lang w:val="fr-CH" w:eastAsia="fr-CH"/>
        </w:rPr>
      </w:pPr>
      <w:r w:rsidRPr="004D7AE7">
        <w:rPr>
          <w:rFonts w:eastAsia="Arial Unicode MS" w:cs="Arial Unicode MS"/>
          <w:color w:val="000000"/>
          <w:u w:color="000000"/>
          <w:bdr w:val="nil"/>
          <w:lang w:val="fr-CH" w:eastAsia="fr-CH"/>
        </w:rPr>
        <w:fldChar w:fldCharType="begin">
          <w:ffData>
            <w:name w:val=""/>
            <w:enabled/>
            <w:calcOnExit w:val="0"/>
            <w:textInput>
              <w:default w:val="Lieu et date"/>
            </w:textInput>
          </w:ffData>
        </w:fldChar>
      </w:r>
      <w:r w:rsidRPr="004D7AE7">
        <w:rPr>
          <w:rFonts w:eastAsia="Arial Unicode MS" w:cs="Arial Unicode MS"/>
          <w:color w:val="000000"/>
          <w:u w:color="000000"/>
          <w:bdr w:val="nil"/>
          <w:lang w:val="fr-CH" w:eastAsia="fr-CH"/>
        </w:rPr>
        <w:instrText xml:space="preserve"> FORMTEXT </w:instrText>
      </w:r>
      <w:r w:rsidRPr="004D7AE7">
        <w:rPr>
          <w:rFonts w:eastAsia="Arial Unicode MS" w:cs="Arial Unicode MS"/>
          <w:color w:val="000000"/>
          <w:u w:color="000000"/>
          <w:bdr w:val="nil"/>
          <w:lang w:val="fr-CH" w:eastAsia="fr-CH"/>
        </w:rPr>
      </w:r>
      <w:r w:rsidRPr="004D7AE7">
        <w:rPr>
          <w:rFonts w:eastAsia="Arial Unicode MS" w:cs="Arial Unicode MS"/>
          <w:color w:val="000000"/>
          <w:u w:color="000000"/>
          <w:bdr w:val="nil"/>
          <w:lang w:val="fr-CH" w:eastAsia="fr-CH"/>
        </w:rPr>
        <w:fldChar w:fldCharType="separate"/>
      </w:r>
      <w:r w:rsidRPr="004D7AE7">
        <w:rPr>
          <w:rFonts w:eastAsia="Arial Unicode MS" w:cs="Arial Unicode MS"/>
          <w:noProof/>
          <w:color w:val="000000"/>
          <w:u w:color="000000"/>
          <w:bdr w:val="nil"/>
          <w:lang w:val="fr-CH" w:eastAsia="fr-CH"/>
        </w:rPr>
        <w:t>Lieu et date</w:t>
      </w:r>
      <w:r w:rsidRPr="004D7AE7">
        <w:rPr>
          <w:rFonts w:eastAsia="Arial Unicode MS" w:cs="Arial Unicode MS"/>
          <w:color w:val="000000"/>
          <w:u w:color="000000"/>
          <w:bdr w:val="nil"/>
          <w:lang w:val="fr-CH" w:eastAsia="fr-CH"/>
        </w:rPr>
        <w:fldChar w:fldCharType="end"/>
      </w:r>
    </w:p>
    <w:p w14:paraId="308E824D" w14:textId="780227AB" w:rsidR="00603AB5" w:rsidRPr="004D7AE7" w:rsidRDefault="00603AB5" w:rsidP="00603AB5">
      <w:pPr>
        <w:spacing w:after="0"/>
        <w:rPr>
          <w:lang w:val="fr-CH"/>
        </w:rPr>
      </w:pPr>
      <w:r w:rsidRPr="004D7AE7">
        <w:rPr>
          <w:lang w:val="fr-CH"/>
        </w:rPr>
        <w:fldChar w:fldCharType="begin">
          <w:ffData>
            <w:name w:val="Texte15"/>
            <w:enabled/>
            <w:calcOnExit w:val="0"/>
            <w:textInput>
              <w:default w:val="Nom et prénom"/>
            </w:textInput>
          </w:ffData>
        </w:fldChar>
      </w:r>
      <w:bookmarkStart w:id="15" w:name="Texte15"/>
      <w:r w:rsidRPr="004D7AE7">
        <w:rPr>
          <w:lang w:val="fr-CH"/>
        </w:rPr>
        <w:instrText xml:space="preserve"> FORMTEXT </w:instrText>
      </w:r>
      <w:r w:rsidRPr="004D7AE7">
        <w:rPr>
          <w:lang w:val="fr-CH"/>
        </w:rPr>
      </w:r>
      <w:r w:rsidRPr="004D7AE7">
        <w:rPr>
          <w:lang w:val="fr-CH"/>
        </w:rPr>
        <w:fldChar w:fldCharType="separate"/>
      </w:r>
      <w:r w:rsidRPr="004D7AE7">
        <w:rPr>
          <w:noProof/>
          <w:lang w:val="fr-CH"/>
        </w:rPr>
        <w:t>Nom et prénom</w:t>
      </w:r>
      <w:r w:rsidRPr="004D7AE7">
        <w:rPr>
          <w:lang w:val="fr-CH"/>
        </w:rPr>
        <w:fldChar w:fldCharType="end"/>
      </w:r>
      <w:bookmarkEnd w:id="15"/>
    </w:p>
    <w:p w14:paraId="0985C073" w14:textId="27F58C47" w:rsidR="00240474" w:rsidRPr="004D7AE7" w:rsidRDefault="00240474" w:rsidP="00240474">
      <w:pPr>
        <w:spacing w:after="0"/>
        <w:rPr>
          <w:lang w:val="fr-CH"/>
        </w:rPr>
      </w:pPr>
      <w:r w:rsidRPr="004D7AE7">
        <w:rPr>
          <w:lang w:val="fr-CH"/>
        </w:rPr>
        <w:fldChar w:fldCharType="begin">
          <w:ffData>
            <w:name w:val=""/>
            <w:enabled/>
            <w:calcOnExit w:val="0"/>
            <w:textInput>
              <w:default w:val="N° de téléphone"/>
            </w:textInput>
          </w:ffData>
        </w:fldChar>
      </w:r>
      <w:r w:rsidRPr="004D7AE7">
        <w:rPr>
          <w:lang w:val="fr-CH"/>
        </w:rPr>
        <w:instrText xml:space="preserve"> FORMTEXT </w:instrText>
      </w:r>
      <w:r w:rsidRPr="004D7AE7">
        <w:rPr>
          <w:lang w:val="fr-CH"/>
        </w:rPr>
      </w:r>
      <w:r w:rsidRPr="004D7AE7">
        <w:rPr>
          <w:lang w:val="fr-CH"/>
        </w:rPr>
        <w:fldChar w:fldCharType="separate"/>
      </w:r>
      <w:r w:rsidRPr="004D7AE7">
        <w:rPr>
          <w:noProof/>
          <w:lang w:val="fr-CH"/>
        </w:rPr>
        <w:t>N° de téléphone</w:t>
      </w:r>
      <w:r w:rsidRPr="004D7AE7">
        <w:rPr>
          <w:lang w:val="fr-CH"/>
        </w:rPr>
        <w:fldChar w:fldCharType="end"/>
      </w:r>
    </w:p>
    <w:p w14:paraId="1960051E" w14:textId="4817426D" w:rsidR="00292107" w:rsidRPr="004D7AE7" w:rsidRDefault="009D34DC">
      <w:pPr>
        <w:spacing w:after="240"/>
        <w:rPr>
          <w:lang w:val="fr-CH"/>
        </w:rPr>
      </w:pPr>
      <w:r w:rsidRPr="004D7AE7">
        <w:rPr>
          <w:lang w:val="fr-CH"/>
        </w:rPr>
        <w:t>Signature:</w:t>
      </w:r>
    </w:p>
    <w:sectPr w:rsidR="00292107" w:rsidRPr="004D7AE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06714046">
    <w:abstractNumId w:val="8"/>
  </w:num>
  <w:num w:numId="2" w16cid:durableId="1990013981">
    <w:abstractNumId w:val="6"/>
  </w:num>
  <w:num w:numId="3" w16cid:durableId="2065324589">
    <w:abstractNumId w:val="5"/>
  </w:num>
  <w:num w:numId="4" w16cid:durableId="590234651">
    <w:abstractNumId w:val="4"/>
  </w:num>
  <w:num w:numId="5" w16cid:durableId="1344479479">
    <w:abstractNumId w:val="7"/>
  </w:num>
  <w:num w:numId="6" w16cid:durableId="1177698551">
    <w:abstractNumId w:val="3"/>
  </w:num>
  <w:num w:numId="7" w16cid:durableId="1794210912">
    <w:abstractNumId w:val="2"/>
  </w:num>
  <w:num w:numId="8" w16cid:durableId="961301523">
    <w:abstractNumId w:val="1"/>
  </w:num>
  <w:num w:numId="9" w16cid:durableId="899826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forms" w:enforcement="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F4489"/>
    <w:rsid w:val="00106059"/>
    <w:rsid w:val="00140FA8"/>
    <w:rsid w:val="00147B65"/>
    <w:rsid w:val="0015074B"/>
    <w:rsid w:val="00240474"/>
    <w:rsid w:val="00260A3F"/>
    <w:rsid w:val="00292107"/>
    <w:rsid w:val="0029639D"/>
    <w:rsid w:val="002C65EA"/>
    <w:rsid w:val="00326F90"/>
    <w:rsid w:val="004744F0"/>
    <w:rsid w:val="004D7AE7"/>
    <w:rsid w:val="004F6B23"/>
    <w:rsid w:val="00501F1B"/>
    <w:rsid w:val="00561A80"/>
    <w:rsid w:val="005D3B9A"/>
    <w:rsid w:val="00603AB5"/>
    <w:rsid w:val="007515D3"/>
    <w:rsid w:val="00765EC0"/>
    <w:rsid w:val="007F0D05"/>
    <w:rsid w:val="008D6FFA"/>
    <w:rsid w:val="00987800"/>
    <w:rsid w:val="009A17F8"/>
    <w:rsid w:val="009D34DC"/>
    <w:rsid w:val="00AA1D8D"/>
    <w:rsid w:val="00AB627D"/>
    <w:rsid w:val="00B16B5E"/>
    <w:rsid w:val="00B47730"/>
    <w:rsid w:val="00B55B1C"/>
    <w:rsid w:val="00C620BE"/>
    <w:rsid w:val="00CB0664"/>
    <w:rsid w:val="00DB0243"/>
    <w:rsid w:val="00E3149D"/>
    <w:rsid w:val="00E66550"/>
    <w:rsid w:val="00F603F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7EEEAE"/>
  <w14:defaultImageDpi w14:val="300"/>
  <w15:docId w15:val="{F79136D0-31E0-6446-BC87-32DA8AC5E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Adressedudestinataire">
    <w:name w:val="Adresse du destinataire"/>
    <w:rsid w:val="000F44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fr-FR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162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David Thom</cp:lastModifiedBy>
  <cp:revision>18</cp:revision>
  <cp:lastPrinted>2025-06-16T12:57:00Z</cp:lastPrinted>
  <dcterms:created xsi:type="dcterms:W3CDTF">2025-06-16T12:03:00Z</dcterms:created>
  <dcterms:modified xsi:type="dcterms:W3CDTF">2025-07-08T17:26:00Z</dcterms:modified>
  <cp:category/>
</cp:coreProperties>
</file>